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EAE2" w14:textId="77777777" w:rsidR="00DA509A" w:rsidRPr="00A208A8" w:rsidRDefault="009D515A" w:rsidP="005B659A">
      <w:pPr>
        <w:jc w:val="right"/>
        <w:rPr>
          <w:rFonts w:ascii="Cambria" w:hAnsi="Cambria" w:cs="Arial"/>
          <w:b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="0090420C" w:rsidRPr="00FA40F8">
        <w:rPr>
          <w:rFonts w:ascii="Cambria" w:hAnsi="Cambria"/>
          <w:sz w:val="20"/>
          <w:szCs w:val="20"/>
        </w:rPr>
        <w:t xml:space="preserve">                 </w:t>
      </w:r>
      <w:r w:rsidR="00E23EF5">
        <w:rPr>
          <w:rFonts w:ascii="Cambria" w:hAnsi="Cambria"/>
          <w:sz w:val="20"/>
          <w:szCs w:val="20"/>
        </w:rPr>
        <w:t xml:space="preserve">                              </w:t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3B732F">
        <w:rPr>
          <w:rFonts w:ascii="Cambria" w:hAnsi="Cambria" w:cs="Arial"/>
          <w:sz w:val="20"/>
          <w:szCs w:val="20"/>
        </w:rPr>
        <w:t>1</w:t>
      </w:r>
      <w:r w:rsidR="00BA3F0E">
        <w:rPr>
          <w:rFonts w:ascii="Cambria" w:hAnsi="Cambria" w:cs="Arial"/>
          <w:sz w:val="20"/>
          <w:szCs w:val="20"/>
        </w:rPr>
        <w:t xml:space="preserve"> do S</w:t>
      </w:r>
      <w:r w:rsidR="00D62E51" w:rsidRPr="00FA40F8">
        <w:rPr>
          <w:rFonts w:ascii="Cambria" w:hAnsi="Cambria" w:cs="Arial"/>
          <w:sz w:val="20"/>
          <w:szCs w:val="20"/>
        </w:rPr>
        <w:t>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14:paraId="25079228" w14:textId="77777777" w:rsidR="00DA509A" w:rsidRPr="00FA40F8" w:rsidRDefault="00DA509A" w:rsidP="001C7E78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</w:t>
      </w:r>
    </w:p>
    <w:p w14:paraId="2E7EC8E5" w14:textId="77777777" w:rsidR="00DA509A" w:rsidRPr="00FA40F8" w:rsidRDefault="00F2478F" w:rsidP="00F2478F">
      <w:pPr>
        <w:tabs>
          <w:tab w:val="left" w:pos="4440"/>
          <w:tab w:val="right" w:pos="9070"/>
        </w:tabs>
        <w:ind w:left="424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F30C2A" w:rsidRPr="002A1F3B">
        <w:rPr>
          <w:rFonts w:ascii="Cambria" w:hAnsi="Cambria" w:cs="Arial"/>
          <w:sz w:val="20"/>
          <w:szCs w:val="20"/>
        </w:rPr>
        <w:t>………………  dn</w:t>
      </w:r>
      <w:r w:rsidR="002A1F3B">
        <w:rPr>
          <w:rFonts w:ascii="Cambria" w:hAnsi="Cambria" w:cs="Arial"/>
          <w:sz w:val="20"/>
          <w:szCs w:val="20"/>
        </w:rPr>
        <w:t xml:space="preserve">. </w:t>
      </w:r>
      <w:r w:rsidR="00DA509A" w:rsidRPr="002A1F3B">
        <w:rPr>
          <w:rFonts w:ascii="Cambria" w:hAnsi="Cambria" w:cs="Arial"/>
          <w:sz w:val="20"/>
          <w:szCs w:val="20"/>
        </w:rPr>
        <w:t>…………………………</w:t>
      </w:r>
      <w:r w:rsidR="00320A56" w:rsidRPr="002A1F3B">
        <w:rPr>
          <w:rFonts w:ascii="Cambria" w:hAnsi="Cambria" w:cs="Arial"/>
          <w:sz w:val="20"/>
          <w:szCs w:val="20"/>
        </w:rPr>
        <w:t>202</w:t>
      </w:r>
      <w:r w:rsidR="008874D9">
        <w:rPr>
          <w:rFonts w:ascii="Cambria" w:hAnsi="Cambria" w:cs="Arial"/>
          <w:sz w:val="20"/>
          <w:szCs w:val="20"/>
        </w:rPr>
        <w:t>3</w:t>
      </w:r>
      <w:r w:rsidR="001F6BF7" w:rsidRPr="002A1F3B">
        <w:rPr>
          <w:rFonts w:ascii="Cambria" w:hAnsi="Cambria" w:cs="Arial"/>
          <w:sz w:val="20"/>
          <w:szCs w:val="20"/>
        </w:rPr>
        <w:t xml:space="preserve"> </w:t>
      </w:r>
      <w:r w:rsidR="00D80BA5" w:rsidRPr="002A1F3B">
        <w:rPr>
          <w:rFonts w:ascii="Cambria" w:hAnsi="Cambria" w:cs="Arial"/>
          <w:sz w:val="20"/>
          <w:szCs w:val="20"/>
        </w:rPr>
        <w:t>r.</w:t>
      </w:r>
    </w:p>
    <w:p w14:paraId="50EDD427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4EF0C9A3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06745A85" w14:textId="77777777"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14:paraId="38C14DCC" w14:textId="77777777" w:rsidR="002A1F3B" w:rsidRDefault="002A1F3B" w:rsidP="002F68AE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6AD26EC3" w14:textId="77777777" w:rsidR="002A1F3B" w:rsidRDefault="00DA509A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 w:rsidR="002F68AE">
        <w:rPr>
          <w:rFonts w:ascii="Cambria" w:hAnsi="Cambria" w:cs="Arial"/>
          <w:sz w:val="20"/>
          <w:szCs w:val="20"/>
        </w:rPr>
        <w:tab/>
      </w:r>
    </w:p>
    <w:p w14:paraId="25F01F02" w14:textId="77777777" w:rsidR="00DA509A" w:rsidRPr="002A1F3B" w:rsidRDefault="00235B00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14:paraId="42DE8B22" w14:textId="77777777" w:rsidR="00442EE0" w:rsidRDefault="00442EE0" w:rsidP="00442EE0">
      <w:pPr>
        <w:pStyle w:val="Nagwek1"/>
        <w:rPr>
          <w:rFonts w:cs="Arial"/>
          <w:iCs/>
          <w:color w:val="auto"/>
          <w:sz w:val="20"/>
          <w:szCs w:val="20"/>
          <w:lang w:val="pl-PL"/>
        </w:rPr>
      </w:pPr>
    </w:p>
    <w:p w14:paraId="07E2666C" w14:textId="141D4B4D"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137FF6C8" w14:textId="77777777"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="00017D2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2F2B1D51" w14:textId="77777777" w:rsidR="00FA40F8" w:rsidRDefault="00FA40F8" w:rsidP="00F4062B">
      <w:pPr>
        <w:shd w:val="clear" w:color="auto" w:fill="D9D9D9"/>
        <w:spacing w:line="276" w:lineRule="auto"/>
        <w:jc w:val="center"/>
        <w:rPr>
          <w:rFonts w:ascii="Cambria" w:hAnsi="Cambria" w:cs="Arial"/>
          <w:sz w:val="20"/>
          <w:szCs w:val="20"/>
        </w:rPr>
      </w:pPr>
      <w:bookmarkStart w:id="0" w:name="_Hlk40342004"/>
    </w:p>
    <w:bookmarkEnd w:id="0"/>
    <w:p w14:paraId="24E27F95" w14:textId="4545F5DA" w:rsidR="00CD2332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  <w:r w:rsidRPr="00B026F6">
        <w:rPr>
          <w:rFonts w:ascii="Cambria" w:hAnsi="Cambria"/>
          <w:b/>
          <w:color w:val="000000"/>
          <w:sz w:val="20"/>
          <w:szCs w:val="20"/>
          <w:lang w:val="x-none" w:eastAsia="x-none"/>
        </w:rPr>
        <w:t>Dostawa ciągnika rolniczego do zimowego utrzymania dróg i koszenia traw</w:t>
      </w:r>
    </w:p>
    <w:p w14:paraId="401A86C8" w14:textId="77777777" w:rsidR="00B026F6" w:rsidRPr="009A64B1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</w:p>
    <w:p w14:paraId="2045322D" w14:textId="77777777" w:rsidR="00016153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 w:rsidR="00AD6DC0">
        <w:rPr>
          <w:rFonts w:ascii="Cambria" w:hAnsi="Cambria" w:cs="Tahoma"/>
          <w:sz w:val="20"/>
          <w:szCs w:val="20"/>
        </w:rPr>
        <w:t xml:space="preserve">postępowania </w:t>
      </w:r>
      <w:r w:rsidRPr="00FA40F8">
        <w:rPr>
          <w:rFonts w:ascii="Cambria" w:hAnsi="Cambria" w:cs="Tahoma"/>
          <w:sz w:val="20"/>
          <w:szCs w:val="20"/>
        </w:rPr>
        <w:t>składamy niniejszą ofertę:</w:t>
      </w:r>
    </w:p>
    <w:p w14:paraId="19A2A0EC" w14:textId="77777777" w:rsidR="00251BC7" w:rsidRDefault="00251BC7" w:rsidP="00E132F5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p w14:paraId="2FACCD1C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285"/>
        <w:gridCol w:w="562"/>
        <w:gridCol w:w="974"/>
        <w:gridCol w:w="1011"/>
        <w:gridCol w:w="1073"/>
        <w:gridCol w:w="1073"/>
        <w:gridCol w:w="1583"/>
      </w:tblGrid>
      <w:tr w:rsidR="00BF7F1E" w:rsidRPr="00BF7F1E" w14:paraId="1135B39E" w14:textId="77777777" w:rsidTr="0041789D">
        <w:tc>
          <w:tcPr>
            <w:tcW w:w="498" w:type="dxa"/>
            <w:shd w:val="clear" w:color="auto" w:fill="auto"/>
            <w:vAlign w:val="center"/>
          </w:tcPr>
          <w:p w14:paraId="13456C83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bookmarkStart w:id="1" w:name="_Hlk105494081"/>
            <w:r w:rsidRPr="00BF7F1E">
              <w:rPr>
                <w:b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6960A00D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Nazwa towaru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AE8F0F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BF7F1E">
              <w:rPr>
                <w:b/>
                <w:sz w:val="22"/>
                <w:szCs w:val="22"/>
                <w:lang w:eastAsia="ar-SA"/>
              </w:rPr>
              <w:t>Jm</w:t>
            </w:r>
            <w:proofErr w:type="spellEnd"/>
            <w:r w:rsidRPr="00BF7F1E">
              <w:rPr>
                <w:b/>
                <w:sz w:val="22"/>
                <w:szCs w:val="22"/>
                <w:lang w:eastAsia="ar-SA"/>
              </w:rPr>
              <w:t xml:space="preserve"> / 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571BA5B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Cena jedn. netto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707017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2D0D660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podatku VAT ….%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0BD0308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E2A21F2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Wykonawca oferuje:*</w:t>
            </w:r>
          </w:p>
          <w:p w14:paraId="31652B2A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typ, model, producent</w:t>
            </w:r>
          </w:p>
        </w:tc>
      </w:tr>
      <w:tr w:rsidR="00BF7F1E" w:rsidRPr="00BF7F1E" w14:paraId="41BD344B" w14:textId="77777777" w:rsidTr="0041789D">
        <w:trPr>
          <w:trHeight w:val="567"/>
        </w:trPr>
        <w:tc>
          <w:tcPr>
            <w:tcW w:w="498" w:type="dxa"/>
            <w:shd w:val="clear" w:color="auto" w:fill="auto"/>
            <w:vAlign w:val="center"/>
          </w:tcPr>
          <w:p w14:paraId="54386134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11F5F98F" w14:textId="7FA35128" w:rsidR="00BF7F1E" w:rsidRPr="00BF7F1E" w:rsidRDefault="00B026F6" w:rsidP="00BF7F1E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Ciągnik rolniczy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473AB7B" w14:textId="1C90FDDD" w:rsidR="00BF7F1E" w:rsidRPr="00BF7F1E" w:rsidRDefault="00B026F6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48660E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2415CB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108F5CB6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66E45F5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22BB49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bookmarkEnd w:id="1"/>
    </w:tbl>
    <w:p w14:paraId="441E9171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14:paraId="63BE6302" w14:textId="2B07F98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bookmarkStart w:id="2" w:name="_Hlk105494113"/>
      <w:r w:rsidRPr="00BF7F1E">
        <w:rPr>
          <w:b/>
          <w:sz w:val="22"/>
          <w:szCs w:val="22"/>
          <w:lang w:eastAsia="ar-SA"/>
        </w:rPr>
        <w:t xml:space="preserve">*Zamawiający oczekuje podania danych, które jednoznacznie identyfikują </w:t>
      </w:r>
      <w:r w:rsidR="00B026F6">
        <w:rPr>
          <w:b/>
          <w:sz w:val="22"/>
          <w:szCs w:val="22"/>
          <w:lang w:eastAsia="ar-SA"/>
        </w:rPr>
        <w:t>ciągnik rolniczy</w:t>
      </w:r>
      <w:r w:rsidRPr="00BF7F1E">
        <w:rPr>
          <w:b/>
          <w:sz w:val="22"/>
          <w:szCs w:val="22"/>
          <w:lang w:eastAsia="ar-SA"/>
        </w:rPr>
        <w:t>. Nie dopuszcza się zastosowania wyrażeń: “</w:t>
      </w:r>
      <w:r w:rsidRPr="00BF7F1E">
        <w:rPr>
          <w:b/>
          <w:i/>
          <w:sz w:val="22"/>
          <w:szCs w:val="22"/>
          <w:lang w:eastAsia="ar-SA"/>
        </w:rPr>
        <w:t>lub równoważny</w:t>
      </w:r>
      <w:r w:rsidRPr="00BF7F1E">
        <w:rPr>
          <w:b/>
          <w:sz w:val="22"/>
          <w:szCs w:val="22"/>
          <w:lang w:eastAsia="ar-SA"/>
        </w:rPr>
        <w:t>”, "</w:t>
      </w:r>
      <w:r w:rsidRPr="00BF7F1E">
        <w:rPr>
          <w:b/>
          <w:i/>
          <w:sz w:val="22"/>
          <w:szCs w:val="22"/>
          <w:lang w:eastAsia="ar-SA"/>
        </w:rPr>
        <w:t>lub odpowiednik</w:t>
      </w:r>
      <w:r w:rsidRPr="00BF7F1E">
        <w:rPr>
          <w:b/>
          <w:sz w:val="22"/>
          <w:szCs w:val="22"/>
          <w:lang w:eastAsia="ar-SA"/>
        </w:rPr>
        <w:t>" oraz „</w:t>
      </w:r>
      <w:r w:rsidRPr="00BF7F1E">
        <w:rPr>
          <w:b/>
          <w:i/>
          <w:sz w:val="22"/>
          <w:szCs w:val="22"/>
          <w:lang w:eastAsia="ar-SA"/>
        </w:rPr>
        <w:t>na przykład</w:t>
      </w:r>
      <w:r w:rsidRPr="00BF7F1E">
        <w:rPr>
          <w:b/>
          <w:sz w:val="22"/>
          <w:szCs w:val="22"/>
          <w:lang w:eastAsia="ar-SA"/>
        </w:rPr>
        <w:t xml:space="preserve">”. Zamawiający </w:t>
      </w:r>
      <w:r w:rsidRPr="00BF7F1E">
        <w:rPr>
          <w:b/>
          <w:sz w:val="22"/>
          <w:szCs w:val="22"/>
          <w:u w:val="single"/>
          <w:lang w:eastAsia="ar-SA"/>
        </w:rPr>
        <w:t>wymaga</w:t>
      </w:r>
      <w:r w:rsidRPr="00BF7F1E">
        <w:rPr>
          <w:b/>
          <w:sz w:val="22"/>
          <w:szCs w:val="22"/>
          <w:lang w:eastAsia="ar-SA"/>
        </w:rPr>
        <w:t xml:space="preserve"> dołączenia kart katalogowych wszystkich zaoferowanych produktów.</w:t>
      </w:r>
    </w:p>
    <w:p w14:paraId="19E91E18" w14:textId="77777777" w:rsidR="00BF7F1E" w:rsidRPr="00BF7F1E" w:rsidRDefault="00BF7F1E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1F343472" w14:textId="72F5E9A9" w:rsidR="00BF7F1E" w:rsidRPr="00BF7F1E" w:rsidRDefault="00442EE0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  <w:r w:rsidRPr="00BF7F1E">
        <w:rPr>
          <w:b/>
          <w:sz w:val="22"/>
          <w:szCs w:val="22"/>
          <w:lang w:eastAsia="ar-SA"/>
        </w:rPr>
        <w:t>Poza cenowe</w:t>
      </w:r>
      <w:r w:rsidR="00BF7F1E" w:rsidRPr="00BF7F1E">
        <w:rPr>
          <w:b/>
          <w:sz w:val="22"/>
          <w:szCs w:val="22"/>
          <w:lang w:eastAsia="ar-SA"/>
        </w:rPr>
        <w:t xml:space="preserve"> kryteria oceny ofert:</w:t>
      </w:r>
    </w:p>
    <w:p w14:paraId="4E754306" w14:textId="77777777" w:rsidR="00442EE0" w:rsidRDefault="00442EE0" w:rsidP="00442EE0">
      <w:pPr>
        <w:numPr>
          <w:ilvl w:val="0"/>
          <w:numId w:val="47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442EE0">
        <w:rPr>
          <w:b/>
          <w:sz w:val="22"/>
          <w:szCs w:val="22"/>
          <w:lang w:eastAsia="ar-SA"/>
        </w:rPr>
        <w:t>Rok produkcji ciągnika</w:t>
      </w:r>
      <w:r w:rsidR="00BF7F1E" w:rsidRPr="00442EE0">
        <w:rPr>
          <w:sz w:val="22"/>
          <w:szCs w:val="22"/>
          <w:lang w:eastAsia="ar-SA"/>
        </w:rPr>
        <w:t xml:space="preserve"> </w:t>
      </w:r>
      <w:r w:rsidR="00BF7F1E" w:rsidRPr="00442EE0">
        <w:rPr>
          <w:sz w:val="22"/>
          <w:szCs w:val="22"/>
          <w:lang w:eastAsia="ar-SA"/>
        </w:rPr>
        <w:tab/>
        <w:t xml:space="preserve">_____________ </w:t>
      </w:r>
      <w:bookmarkEnd w:id="2"/>
    </w:p>
    <w:p w14:paraId="647AAF4B" w14:textId="2A589C4B" w:rsidR="00BF7F1E" w:rsidRPr="00442EE0" w:rsidRDefault="00442EE0" w:rsidP="00442EE0">
      <w:pPr>
        <w:suppressAutoHyphens/>
        <w:spacing w:line="276" w:lineRule="auto"/>
        <w:ind w:left="72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(min. 2010 r. lub młodszy)</w:t>
      </w:r>
      <w:r w:rsidR="00B026F6" w:rsidRPr="00442EE0">
        <w:rPr>
          <w:b/>
          <w:sz w:val="22"/>
          <w:szCs w:val="22"/>
          <w:lang w:eastAsia="ar-SA"/>
        </w:rPr>
        <w:br w:type="page"/>
      </w:r>
    </w:p>
    <w:p w14:paraId="51A3B7DF" w14:textId="77777777"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10D1C7DF" w14:textId="77777777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A26072">
        <w:rPr>
          <w:rFonts w:ascii="Cambria" w:eastAsia="Arial Unicode MS" w:hAnsi="Cambria" w:cs="Arial"/>
          <w:b/>
          <w:sz w:val="20"/>
          <w:szCs w:val="20"/>
        </w:rPr>
        <w:t>rozdziale XVII ust. 4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AED7207" w14:textId="77777777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23C6356" w14:textId="77777777"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41BBD08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5D3CAA28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B58A0D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121E3511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2BE6771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37268E5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 w:rsidR="00F30C2A"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172EE8F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7DAD1CE8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 w:rsidR="00581989"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753AD8CE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 w:rsidR="00581989"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D9C3FA8" w14:textId="77777777" w:rsidR="009D15AA" w:rsidRDefault="00016153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1E4314BB" w14:textId="77777777" w:rsidR="009D15AA" w:rsidRPr="009D15AA" w:rsidRDefault="009D15AA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E7F17CA" w14:textId="77777777" w:rsidR="00016153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 w:rsidR="00573F11"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3CC0494B" w14:textId="77777777" w:rsidR="00143251" w:rsidRPr="00143251" w:rsidRDefault="00143251" w:rsidP="00143251">
      <w:pPr>
        <w:numPr>
          <w:ilvl w:val="0"/>
          <w:numId w:val="44"/>
        </w:num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>
        <w:rPr>
          <w:rFonts w:ascii="Cambria" w:hAnsi="Cambria" w:cs="Calibri"/>
          <w:b/>
          <w:sz w:val="20"/>
          <w:szCs w:val="20"/>
        </w:rPr>
        <w:t>/dużym*</w:t>
      </w:r>
      <w:r w:rsidRPr="00552AB0">
        <w:rPr>
          <w:rFonts w:ascii="Cambria" w:hAnsi="Cambria" w:cs="Calibri"/>
          <w:b/>
          <w:sz w:val="20"/>
          <w:szCs w:val="20"/>
        </w:rPr>
        <w:t xml:space="preserve"> 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14:paraId="37C8A2D4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 w:rsidR="00F30C2A"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 w:rsidR="00F30C2A"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271B7E07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64BE924E" w14:textId="77777777"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7DFFAA46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54344DDE" w14:textId="77777777" w:rsidR="00F30C2A" w:rsidRDefault="00F30C2A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</w:t>
      </w:r>
    </w:p>
    <w:p w14:paraId="759C2306" w14:textId="77777777" w:rsidR="00D37E9A" w:rsidRDefault="004A5CD8" w:rsidP="004A5CD8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………………………………………….</w:t>
      </w:r>
    </w:p>
    <w:p w14:paraId="01F8942C" w14:textId="77777777" w:rsidR="009D15AA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858FA2E" w14:textId="77777777" w:rsidR="009D15AA" w:rsidRDefault="009D15AA" w:rsidP="009D15A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48829845" w14:textId="77777777" w:rsidR="009D15AA" w:rsidRPr="009D15AA" w:rsidRDefault="009D15AA" w:rsidP="009D15A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lastRenderedPageBreak/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5186C93" w14:textId="77777777" w:rsidR="009D15AA" w:rsidRPr="00815460" w:rsidRDefault="009D15AA" w:rsidP="009D15A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50A379E" w14:textId="77777777" w:rsidR="009D15AA" w:rsidRPr="004A5CD8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sectPr w:rsidR="009D15AA" w:rsidRPr="004A5CD8" w:rsidSect="00442EE0">
      <w:headerReference w:type="default" r:id="rId7"/>
      <w:footerReference w:type="even" r:id="rId8"/>
      <w:footerReference w:type="default" r:id="rId9"/>
      <w:pgSz w:w="11906" w:h="16838"/>
      <w:pgMar w:top="993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4CDC2" w14:textId="77777777" w:rsidR="000F08AC" w:rsidRDefault="000F08AC">
      <w:r>
        <w:separator/>
      </w:r>
    </w:p>
  </w:endnote>
  <w:endnote w:type="continuationSeparator" w:id="0">
    <w:p w14:paraId="7FF9746F" w14:textId="77777777" w:rsidR="000F08AC" w:rsidRDefault="000F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919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9D8087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4F91" w14:textId="77777777" w:rsidR="00F61023" w:rsidRDefault="00F61023" w:rsidP="00F61023">
    <w:pPr>
      <w:pStyle w:val="Nagwek"/>
      <w:rPr>
        <w:rFonts w:ascii="Tahoma" w:hAnsi="Tahoma" w:cs="Tahoma"/>
        <w:sz w:val="18"/>
        <w:szCs w:val="18"/>
      </w:rPr>
    </w:pPr>
  </w:p>
  <w:p w14:paraId="76EE1DB4" w14:textId="77777777" w:rsidR="00F61023" w:rsidRDefault="00F61023" w:rsidP="002A1F3B">
    <w:pPr>
      <w:pStyle w:val="Nagwek"/>
      <w:jc w:val="center"/>
      <w:rPr>
        <w:rFonts w:ascii="Tahoma" w:hAnsi="Tahoma" w:cs="Tahoma"/>
        <w:sz w:val="18"/>
        <w:szCs w:val="18"/>
      </w:rPr>
    </w:pPr>
  </w:p>
  <w:p w14:paraId="27F66CCA" w14:textId="77777777" w:rsidR="0006301A" w:rsidRPr="00B6263E" w:rsidRDefault="0006301A" w:rsidP="002A1F3B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14:paraId="33B85887" w14:textId="77777777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ABEE3" w14:textId="77777777" w:rsidR="000F08AC" w:rsidRDefault="000F08AC">
      <w:r>
        <w:separator/>
      </w:r>
    </w:p>
  </w:footnote>
  <w:footnote w:type="continuationSeparator" w:id="0">
    <w:p w14:paraId="2A96BFD7" w14:textId="77777777" w:rsidR="000F08AC" w:rsidRDefault="000F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D0AB" w14:textId="77777777" w:rsidR="000D27DB" w:rsidRPr="00A07A1E" w:rsidRDefault="000D27DB" w:rsidP="000D27DB">
    <w:pPr>
      <w:pStyle w:val="Nagwek"/>
      <w:rPr>
        <w:rFonts w:ascii="Cambria" w:hAnsi="Cambria"/>
        <w:sz w:val="22"/>
        <w:szCs w:val="22"/>
      </w:rPr>
    </w:pPr>
  </w:p>
  <w:p w14:paraId="1EAE20D1" w14:textId="6D74830B" w:rsidR="000D27DB" w:rsidRPr="0040000D" w:rsidRDefault="000D27DB" w:rsidP="000D27DB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B026F6">
      <w:rPr>
        <w:rFonts w:ascii="Cambria" w:hAnsi="Cambria"/>
        <w:sz w:val="20"/>
      </w:rPr>
      <w:t>OS.271.</w:t>
    </w:r>
    <w:r w:rsidR="00442EE0">
      <w:rPr>
        <w:rFonts w:ascii="Cambria" w:hAnsi="Cambria"/>
        <w:sz w:val="20"/>
      </w:rPr>
      <w:t>2</w:t>
    </w:r>
    <w:r w:rsidR="00B026F6">
      <w:rPr>
        <w:rFonts w:ascii="Cambria" w:hAnsi="Cambria"/>
        <w:sz w:val="20"/>
      </w:rPr>
      <w:t>.2023</w:t>
    </w:r>
  </w:p>
  <w:p w14:paraId="192DC3AD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2F0C5F"/>
    <w:multiLevelType w:val="hybridMultilevel"/>
    <w:tmpl w:val="A62A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09654555">
    <w:abstractNumId w:val="34"/>
  </w:num>
  <w:num w:numId="2" w16cid:durableId="115567369">
    <w:abstractNumId w:val="40"/>
  </w:num>
  <w:num w:numId="3" w16cid:durableId="585573855">
    <w:abstractNumId w:val="28"/>
  </w:num>
  <w:num w:numId="4" w16cid:durableId="1333951869">
    <w:abstractNumId w:val="25"/>
  </w:num>
  <w:num w:numId="5" w16cid:durableId="723481212">
    <w:abstractNumId w:val="18"/>
  </w:num>
  <w:num w:numId="6" w16cid:durableId="1100756116">
    <w:abstractNumId w:val="31"/>
  </w:num>
  <w:num w:numId="7" w16cid:durableId="990525892">
    <w:abstractNumId w:val="36"/>
  </w:num>
  <w:num w:numId="8" w16cid:durableId="356272941">
    <w:abstractNumId w:val="22"/>
  </w:num>
  <w:num w:numId="9" w16cid:durableId="1948273352">
    <w:abstractNumId w:val="48"/>
  </w:num>
  <w:num w:numId="10" w16cid:durableId="1515001958">
    <w:abstractNumId w:val="53"/>
  </w:num>
  <w:num w:numId="11" w16cid:durableId="310721351">
    <w:abstractNumId w:val="19"/>
  </w:num>
  <w:num w:numId="12" w16cid:durableId="306983689">
    <w:abstractNumId w:val="51"/>
  </w:num>
  <w:num w:numId="13" w16cid:durableId="2063675600">
    <w:abstractNumId w:val="52"/>
  </w:num>
  <w:num w:numId="14" w16cid:durableId="167524583">
    <w:abstractNumId w:val="12"/>
  </w:num>
  <w:num w:numId="15" w16cid:durableId="106435898">
    <w:abstractNumId w:val="26"/>
  </w:num>
  <w:num w:numId="16" w16cid:durableId="335546729">
    <w:abstractNumId w:val="30"/>
  </w:num>
  <w:num w:numId="17" w16cid:durableId="1439373652">
    <w:abstractNumId w:val="47"/>
  </w:num>
  <w:num w:numId="18" w16cid:durableId="468322398">
    <w:abstractNumId w:val="21"/>
  </w:num>
  <w:num w:numId="19" w16cid:durableId="68236779">
    <w:abstractNumId w:val="13"/>
  </w:num>
  <w:num w:numId="20" w16cid:durableId="1260721092">
    <w:abstractNumId w:val="16"/>
  </w:num>
  <w:num w:numId="21" w16cid:durableId="1859922674">
    <w:abstractNumId w:val="41"/>
  </w:num>
  <w:num w:numId="22" w16cid:durableId="606814717">
    <w:abstractNumId w:val="17"/>
  </w:num>
  <w:num w:numId="23" w16cid:durableId="504320162">
    <w:abstractNumId w:val="46"/>
  </w:num>
  <w:num w:numId="24" w16cid:durableId="655260550">
    <w:abstractNumId w:val="43"/>
  </w:num>
  <w:num w:numId="25" w16cid:durableId="1255674367">
    <w:abstractNumId w:val="20"/>
  </w:num>
  <w:num w:numId="26" w16cid:durableId="42296509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3856272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0501475">
    <w:abstractNumId w:val="3"/>
  </w:num>
  <w:num w:numId="29" w16cid:durableId="1289582022">
    <w:abstractNumId w:val="8"/>
  </w:num>
  <w:num w:numId="30" w16cid:durableId="2071489919">
    <w:abstractNumId w:val="2"/>
  </w:num>
  <w:num w:numId="31" w16cid:durableId="1069310090">
    <w:abstractNumId w:val="39"/>
  </w:num>
  <w:num w:numId="32" w16cid:durableId="274753130">
    <w:abstractNumId w:val="10"/>
  </w:num>
  <w:num w:numId="33" w16cid:durableId="646975593">
    <w:abstractNumId w:val="27"/>
  </w:num>
  <w:num w:numId="34" w16cid:durableId="456412857">
    <w:abstractNumId w:val="42"/>
  </w:num>
  <w:num w:numId="35" w16cid:durableId="1380517423">
    <w:abstractNumId w:val="15"/>
  </w:num>
  <w:num w:numId="36" w16cid:durableId="1043362174">
    <w:abstractNumId w:val="50"/>
  </w:num>
  <w:num w:numId="37" w16cid:durableId="335155106">
    <w:abstractNumId w:val="14"/>
  </w:num>
  <w:num w:numId="38" w16cid:durableId="169565524">
    <w:abstractNumId w:val="9"/>
  </w:num>
  <w:num w:numId="39" w16cid:durableId="1426456926">
    <w:abstractNumId w:val="23"/>
  </w:num>
  <w:num w:numId="40" w16cid:durableId="115754473">
    <w:abstractNumId w:val="37"/>
  </w:num>
  <w:num w:numId="41" w16cid:durableId="211114030">
    <w:abstractNumId w:val="32"/>
  </w:num>
  <w:num w:numId="42" w16cid:durableId="107716456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3195707">
    <w:abstractNumId w:val="35"/>
  </w:num>
  <w:num w:numId="44" w16cid:durableId="821042805">
    <w:abstractNumId w:val="11"/>
  </w:num>
  <w:num w:numId="45" w16cid:durableId="364839150">
    <w:abstractNumId w:val="24"/>
  </w:num>
  <w:num w:numId="46" w16cid:durableId="98575097">
    <w:abstractNumId w:val="24"/>
  </w:num>
  <w:num w:numId="47" w16cid:durableId="43064169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703F"/>
    <w:rsid w:val="000379F7"/>
    <w:rsid w:val="00041617"/>
    <w:rsid w:val="00041F53"/>
    <w:rsid w:val="00042263"/>
    <w:rsid w:val="00042B17"/>
    <w:rsid w:val="00044B6B"/>
    <w:rsid w:val="00047EF2"/>
    <w:rsid w:val="00054BF5"/>
    <w:rsid w:val="00055851"/>
    <w:rsid w:val="00061F88"/>
    <w:rsid w:val="0006301A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5492"/>
    <w:rsid w:val="000E05B9"/>
    <w:rsid w:val="000E05C1"/>
    <w:rsid w:val="000E18DD"/>
    <w:rsid w:val="000E4E2A"/>
    <w:rsid w:val="000E5DA7"/>
    <w:rsid w:val="000E7F53"/>
    <w:rsid w:val="000F08AC"/>
    <w:rsid w:val="0010294D"/>
    <w:rsid w:val="00102A85"/>
    <w:rsid w:val="00102C0C"/>
    <w:rsid w:val="00103155"/>
    <w:rsid w:val="00104CE0"/>
    <w:rsid w:val="001054D9"/>
    <w:rsid w:val="00113C12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720B9"/>
    <w:rsid w:val="0017416A"/>
    <w:rsid w:val="00174344"/>
    <w:rsid w:val="001748DD"/>
    <w:rsid w:val="00176AEC"/>
    <w:rsid w:val="001816EE"/>
    <w:rsid w:val="001819CC"/>
    <w:rsid w:val="00185CD0"/>
    <w:rsid w:val="001866AD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2D03"/>
    <w:rsid w:val="001D318E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BF7"/>
    <w:rsid w:val="001F6ECF"/>
    <w:rsid w:val="002013CA"/>
    <w:rsid w:val="00203953"/>
    <w:rsid w:val="00204600"/>
    <w:rsid w:val="00205194"/>
    <w:rsid w:val="002060F1"/>
    <w:rsid w:val="0021097F"/>
    <w:rsid w:val="00211D44"/>
    <w:rsid w:val="00213968"/>
    <w:rsid w:val="002232E2"/>
    <w:rsid w:val="00223750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7ED"/>
    <w:rsid w:val="00286E58"/>
    <w:rsid w:val="002953C0"/>
    <w:rsid w:val="002A1F3B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06D31"/>
    <w:rsid w:val="00310A34"/>
    <w:rsid w:val="0031370D"/>
    <w:rsid w:val="00313888"/>
    <w:rsid w:val="00315240"/>
    <w:rsid w:val="00320A56"/>
    <w:rsid w:val="00320DC8"/>
    <w:rsid w:val="00325720"/>
    <w:rsid w:val="00330A77"/>
    <w:rsid w:val="00331D6C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2ED"/>
    <w:rsid w:val="00364AEE"/>
    <w:rsid w:val="00365834"/>
    <w:rsid w:val="00366630"/>
    <w:rsid w:val="00367880"/>
    <w:rsid w:val="00367A44"/>
    <w:rsid w:val="00367CAC"/>
    <w:rsid w:val="00370DA8"/>
    <w:rsid w:val="0037596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B732F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1789D"/>
    <w:rsid w:val="00420580"/>
    <w:rsid w:val="00422FC5"/>
    <w:rsid w:val="00423457"/>
    <w:rsid w:val="0042391C"/>
    <w:rsid w:val="004245B7"/>
    <w:rsid w:val="0042701E"/>
    <w:rsid w:val="00427A12"/>
    <w:rsid w:val="00430801"/>
    <w:rsid w:val="00436078"/>
    <w:rsid w:val="00436F25"/>
    <w:rsid w:val="004407D8"/>
    <w:rsid w:val="004409ED"/>
    <w:rsid w:val="00442EE0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7EAB"/>
    <w:rsid w:val="00460E98"/>
    <w:rsid w:val="00460EBC"/>
    <w:rsid w:val="004617BB"/>
    <w:rsid w:val="00462A4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B5A35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5DE"/>
    <w:rsid w:val="004E5DD6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ABE"/>
    <w:rsid w:val="00563C92"/>
    <w:rsid w:val="00564049"/>
    <w:rsid w:val="00564ED6"/>
    <w:rsid w:val="005671C1"/>
    <w:rsid w:val="005724C6"/>
    <w:rsid w:val="0057348E"/>
    <w:rsid w:val="00573F11"/>
    <w:rsid w:val="005748ED"/>
    <w:rsid w:val="00580642"/>
    <w:rsid w:val="00581989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9D8"/>
    <w:rsid w:val="00593ACF"/>
    <w:rsid w:val="00595F14"/>
    <w:rsid w:val="00596C55"/>
    <w:rsid w:val="005A1915"/>
    <w:rsid w:val="005A3AF6"/>
    <w:rsid w:val="005A4EF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7529"/>
    <w:rsid w:val="00607E94"/>
    <w:rsid w:val="006230E3"/>
    <w:rsid w:val="00625F95"/>
    <w:rsid w:val="00631F41"/>
    <w:rsid w:val="00632714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38FD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4B57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7146"/>
    <w:rsid w:val="006B004E"/>
    <w:rsid w:val="006B48EB"/>
    <w:rsid w:val="006B65EA"/>
    <w:rsid w:val="006B6D15"/>
    <w:rsid w:val="006C0DE6"/>
    <w:rsid w:val="006C1399"/>
    <w:rsid w:val="006C1B8D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73C6"/>
    <w:rsid w:val="007D1786"/>
    <w:rsid w:val="007D29F5"/>
    <w:rsid w:val="007D2EDC"/>
    <w:rsid w:val="007D39CA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6340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74D9"/>
    <w:rsid w:val="00892186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21F2"/>
    <w:rsid w:val="008F2E6F"/>
    <w:rsid w:val="008F4128"/>
    <w:rsid w:val="00901EC6"/>
    <w:rsid w:val="009023E2"/>
    <w:rsid w:val="00902957"/>
    <w:rsid w:val="00902A02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162C"/>
    <w:rsid w:val="009A3ED7"/>
    <w:rsid w:val="009A410D"/>
    <w:rsid w:val="009A4C9A"/>
    <w:rsid w:val="009A5616"/>
    <w:rsid w:val="009A63E0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6F6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25D8"/>
    <w:rsid w:val="00B333E3"/>
    <w:rsid w:val="00B3383A"/>
    <w:rsid w:val="00B36246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086C"/>
    <w:rsid w:val="00BB19B8"/>
    <w:rsid w:val="00BB7015"/>
    <w:rsid w:val="00BC077D"/>
    <w:rsid w:val="00BC4A55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53D"/>
    <w:rsid w:val="00BF78FD"/>
    <w:rsid w:val="00BF7F1E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6540"/>
    <w:rsid w:val="00DA0259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7273"/>
    <w:rsid w:val="00E110B9"/>
    <w:rsid w:val="00E11444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2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87D07"/>
    <w:rsid w:val="00F920EB"/>
    <w:rsid w:val="00F92BD6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43B68"/>
  <w15:docId w15:val="{E631676B-2B97-4383-97A6-EAED1248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MPogodzinski</cp:lastModifiedBy>
  <cp:revision>7</cp:revision>
  <cp:lastPrinted>2013-04-03T06:33:00Z</cp:lastPrinted>
  <dcterms:created xsi:type="dcterms:W3CDTF">2022-06-20T08:11:00Z</dcterms:created>
  <dcterms:modified xsi:type="dcterms:W3CDTF">2023-08-02T11:43:00Z</dcterms:modified>
</cp:coreProperties>
</file>